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ENUM-ROLE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rôle de l'opérateur dans l'organisation à laquelle il appartient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AMBULANCIER</w:t>
            </w:r>
          </w:p>
        </w:tc>
        <w:tc>
          <w:tcPr>
            <w:tcW w:type="dxa" w:w="1728"/>
          </w:tcPr>
          <w:p>
            <w:r>
              <w:t>AMBULANCIER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ambulancier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ARM</w:t>
            </w:r>
          </w:p>
        </w:tc>
        <w:tc>
          <w:tcPr>
            <w:tcW w:type="dxa" w:w="1728"/>
          </w:tcPr>
          <w:p>
            <w:r>
              <w:t>ARM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ARM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INFIRMIER</w:t>
            </w:r>
          </w:p>
        </w:tc>
        <w:tc>
          <w:tcPr>
            <w:tcW w:type="dxa" w:w="1728"/>
          </w:tcPr>
          <w:p>
            <w:r>
              <w:t>INFIRMIER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infirmier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MEDECIN</w:t>
            </w:r>
          </w:p>
        </w:tc>
        <w:tc>
          <w:tcPr>
            <w:tcW w:type="dxa" w:w="1728"/>
          </w:tcPr>
          <w:p>
            <w:r>
              <w:t>MEDECIN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L'opérateur est un médecin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rôle de l'opérateur est connu, mais n'est pas détaillé dans la liste des valeurs fournie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rôle de l'opérateur est inconnu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CDBC7D-3F07-455C-8ABC-4AD3BF9EBC9F}"/>
</file>

<file path=customXml/itemProps3.xml><?xml version="1.0" encoding="utf-8"?>
<ds:datastoreItem xmlns:ds="http://schemas.openxmlformats.org/officeDocument/2006/customXml" ds:itemID="{54FA9DCE-0CD4-4CEB-BBC9-5384B9439B31}"/>
</file>

<file path=customXml/itemProps4.xml><?xml version="1.0" encoding="utf-8"?>
<ds:datastoreItem xmlns:ds="http://schemas.openxmlformats.org/officeDocument/2006/customXml" ds:itemID="{22E46AEE-97DE-4A1C-AAB4-549AEAB1E3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